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22770D5D"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B21785">
        <w:rPr>
          <w:b/>
          <w:bCs/>
          <w:sz w:val="22"/>
          <w:szCs w:val="22"/>
        </w:rPr>
        <w:t>1</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44C29425" w:rsidR="00401646" w:rsidRPr="00E3770B" w:rsidRDefault="00E3770B" w:rsidP="00E3770B">
      <w:pPr>
        <w:spacing w:before="240" w:after="120"/>
        <w:jc w:val="center"/>
        <w:rPr>
          <w:b/>
          <w:sz w:val="28"/>
          <w:szCs w:val="28"/>
        </w:rPr>
      </w:pPr>
      <w:r w:rsidRPr="00E3770B">
        <w:rPr>
          <w:b/>
          <w:sz w:val="28"/>
          <w:szCs w:val="28"/>
        </w:rPr>
        <w:t>Lotto 1</w:t>
      </w:r>
      <w:r w:rsidR="00B21785">
        <w:rPr>
          <w:b/>
          <w:sz w:val="28"/>
          <w:szCs w:val="28"/>
        </w:rPr>
        <w:t>1</w:t>
      </w:r>
      <w:r w:rsidRPr="00E3770B">
        <w:rPr>
          <w:b/>
          <w:sz w:val="28"/>
          <w:szCs w:val="28"/>
        </w:rPr>
        <w:t xml:space="preserve"> </w:t>
      </w:r>
      <w:r w:rsidR="00B21785">
        <w:rPr>
          <w:b/>
          <w:sz w:val="28"/>
          <w:szCs w:val="28"/>
        </w:rPr>
        <w:t>–</w:t>
      </w:r>
      <w:r w:rsidRPr="00E3770B">
        <w:rPr>
          <w:b/>
          <w:sz w:val="28"/>
          <w:szCs w:val="28"/>
        </w:rPr>
        <w:t xml:space="preserve"> </w:t>
      </w:r>
      <w:r w:rsidR="00B21785">
        <w:rPr>
          <w:b/>
          <w:sz w:val="28"/>
          <w:szCs w:val="28"/>
        </w:rPr>
        <w:t>NAPOLI - POMPEI</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proofErr w:type="spellStart"/>
      <w:r w:rsidRPr="00AC35B7">
        <w:rPr>
          <w:b/>
          <w:sz w:val="28"/>
          <w:szCs w:val="28"/>
        </w:rPr>
        <w:t>sì</w:t>
      </w:r>
      <w:proofErr w:type="spellEnd"/>
      <w:r w:rsidRPr="00AC35B7">
        <w:rPr>
          <w:b/>
          <w:sz w:val="28"/>
          <w:szCs w:val="28"/>
        </w:rPr>
        <w:t xml:space="preserve">  </w:t>
      </w:r>
      <w:proofErr w:type="gramStart"/>
      <w:r w:rsidRPr="00AC35B7">
        <w:rPr>
          <w:b/>
          <w:sz w:val="28"/>
          <w:szCs w:val="28"/>
        </w:rPr>
        <w:t xml:space="preserve">   (</w:t>
      </w:r>
      <w:proofErr w:type="gramEnd"/>
      <w:r w:rsidR="002258E9">
        <w:rPr>
          <w:b/>
          <w:sz w:val="28"/>
          <w:szCs w:val="28"/>
        </w:rPr>
        <w:t>1</w:t>
      </w:r>
      <w:r w:rsidR="00B21785">
        <w:rPr>
          <w:b/>
          <w:sz w:val="28"/>
          <w:szCs w:val="28"/>
        </w:rPr>
        <w:t>5</w:t>
      </w:r>
      <w:r w:rsidRPr="00AC35B7">
        <w:rPr>
          <w:b/>
          <w:sz w:val="28"/>
          <w:szCs w:val="28"/>
        </w:rPr>
        <w:t xml:space="preserve"> </w:t>
      </w:r>
      <w:proofErr w:type="spellStart"/>
      <w:proofErr w:type="gramStart"/>
      <w:r w:rsidRPr="00AC35B7">
        <w:rPr>
          <w:b/>
          <w:sz w:val="28"/>
          <w:szCs w:val="28"/>
        </w:rPr>
        <w:t>punti</w:t>
      </w:r>
      <w:proofErr w:type="spellEnd"/>
      <w:r w:rsidRPr="00AC35B7">
        <w:rPr>
          <w:b/>
          <w:sz w:val="28"/>
          <w:szCs w:val="28"/>
        </w:rPr>
        <w:t xml:space="preserve">)   </w:t>
      </w:r>
      <w:proofErr w:type="gramEnd"/>
      <w:r w:rsidRPr="00AC35B7">
        <w:rPr>
          <w:b/>
          <w:sz w:val="28"/>
          <w:szCs w:val="28"/>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w:t>
      </w:r>
      <w:proofErr w:type="gramStart"/>
      <w:r w:rsidRPr="00AC35B7">
        <w:rPr>
          <w:b/>
          <w:sz w:val="28"/>
          <w:szCs w:val="28"/>
        </w:rPr>
        <w:t xml:space="preserve">   (</w:t>
      </w:r>
      <w:proofErr w:type="gramEnd"/>
      <w:r w:rsidRPr="00AC35B7">
        <w:rPr>
          <w:b/>
          <w:sz w:val="28"/>
          <w:szCs w:val="28"/>
        </w:rPr>
        <w:t xml:space="preserve">0 </w:t>
      </w:r>
      <w:proofErr w:type="spellStart"/>
      <w:r w:rsidRPr="00AC35B7">
        <w:rPr>
          <w:b/>
          <w:sz w:val="28"/>
          <w:szCs w:val="28"/>
        </w:rPr>
        <w:t>punti</w:t>
      </w:r>
      <w:proofErr w:type="spellEnd"/>
      <w:r w:rsidRPr="00AC35B7">
        <w:rPr>
          <w:b/>
          <w:sz w:val="28"/>
          <w:szCs w:val="28"/>
        </w:rPr>
        <w:t xml:space="preserve">)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 xml:space="preserve">sì  </w:t>
      </w:r>
      <w:proofErr w:type="gramStart"/>
      <w:r w:rsidRPr="00B21785">
        <w:rPr>
          <w:b/>
          <w:sz w:val="28"/>
          <w:szCs w:val="28"/>
          <w:lang w:val="it-IT"/>
        </w:rPr>
        <w:t xml:space="preserve">   (</w:t>
      </w:r>
      <w:proofErr w:type="gramEnd"/>
      <w:r w:rsidR="00E3770B" w:rsidRPr="00B21785">
        <w:rPr>
          <w:b/>
          <w:sz w:val="28"/>
          <w:szCs w:val="28"/>
          <w:lang w:val="it-IT"/>
        </w:rPr>
        <w:t>1</w:t>
      </w:r>
      <w:r w:rsidR="00B21785">
        <w:rPr>
          <w:b/>
          <w:sz w:val="28"/>
          <w:szCs w:val="28"/>
          <w:lang w:val="it-IT"/>
        </w:rPr>
        <w:t>5</w:t>
      </w:r>
      <w:r w:rsidRPr="00B21785">
        <w:rPr>
          <w:b/>
          <w:sz w:val="28"/>
          <w:szCs w:val="28"/>
          <w:lang w:val="it-IT"/>
        </w:rPr>
        <w:t xml:space="preserve"> </w:t>
      </w:r>
      <w:proofErr w:type="gramStart"/>
      <w:r w:rsidRPr="00B21785">
        <w:rPr>
          <w:b/>
          <w:sz w:val="28"/>
          <w:szCs w:val="28"/>
          <w:lang w:val="it-IT"/>
        </w:rPr>
        <w:t xml:space="preserve">punti)   </w:t>
      </w:r>
      <w:proofErr w:type="gramEnd"/>
      <w:r w:rsidRPr="00B21785">
        <w:rPr>
          <w:b/>
          <w:sz w:val="28"/>
          <w:szCs w:val="28"/>
          <w:lang w:val="it-IT"/>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w:t>
      </w:r>
      <w:proofErr w:type="gramStart"/>
      <w:r w:rsidRPr="00B21785">
        <w:rPr>
          <w:b/>
          <w:sz w:val="28"/>
          <w:szCs w:val="28"/>
          <w:lang w:val="it-IT"/>
        </w:rPr>
        <w:t xml:space="preserve">   (</w:t>
      </w:r>
      <w:proofErr w:type="gramEnd"/>
      <w:r w:rsidRPr="00B21785">
        <w:rPr>
          <w:b/>
          <w:sz w:val="28"/>
          <w:szCs w:val="28"/>
          <w:lang w:val="it-IT"/>
        </w:rPr>
        <w:t xml:space="preserve">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 xml:space="preserve">sì  </w:t>
      </w:r>
      <w:proofErr w:type="gramStart"/>
      <w:r w:rsidRPr="00B21785">
        <w:rPr>
          <w:b/>
          <w:sz w:val="28"/>
          <w:szCs w:val="28"/>
          <w:lang w:val="it-IT"/>
        </w:rPr>
        <w:t xml:space="preserve">   (</w:t>
      </w:r>
      <w:proofErr w:type="gramEnd"/>
      <w:r w:rsidR="00D266D3" w:rsidRPr="00B21785">
        <w:rPr>
          <w:b/>
          <w:sz w:val="28"/>
          <w:szCs w:val="28"/>
          <w:lang w:val="it-IT"/>
        </w:rPr>
        <w:t>1</w:t>
      </w:r>
      <w:r w:rsidR="00B21785">
        <w:rPr>
          <w:b/>
          <w:sz w:val="28"/>
          <w:szCs w:val="28"/>
          <w:lang w:val="it-IT"/>
        </w:rPr>
        <w:t>5</w:t>
      </w:r>
      <w:r w:rsidRPr="00B21785">
        <w:rPr>
          <w:b/>
          <w:sz w:val="28"/>
          <w:szCs w:val="28"/>
          <w:lang w:val="it-IT"/>
        </w:rPr>
        <w:t xml:space="preserve"> </w:t>
      </w:r>
      <w:proofErr w:type="gramStart"/>
      <w:r w:rsidRPr="00B21785">
        <w:rPr>
          <w:b/>
          <w:sz w:val="28"/>
          <w:szCs w:val="28"/>
          <w:lang w:val="it-IT"/>
        </w:rPr>
        <w:t xml:space="preserve">punti)   </w:t>
      </w:r>
      <w:proofErr w:type="gramEnd"/>
      <w:r w:rsidRPr="00B21785">
        <w:rPr>
          <w:b/>
          <w:sz w:val="28"/>
          <w:szCs w:val="28"/>
          <w:lang w:val="it-IT"/>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w:t>
      </w:r>
      <w:proofErr w:type="gramStart"/>
      <w:r w:rsidRPr="00B21785">
        <w:rPr>
          <w:b/>
          <w:sz w:val="28"/>
          <w:szCs w:val="28"/>
          <w:lang w:val="it-IT"/>
        </w:rPr>
        <w:t xml:space="preserve">   (</w:t>
      </w:r>
      <w:proofErr w:type="gramEnd"/>
      <w:r w:rsidRPr="00B21785">
        <w:rPr>
          <w:b/>
          <w:sz w:val="28"/>
          <w:szCs w:val="28"/>
          <w:lang w:val="it-IT"/>
        </w:rPr>
        <w:t xml:space="preserve">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proofErr w:type="spellStart"/>
      <w:r w:rsidRPr="00AC35B7">
        <w:rPr>
          <w:b/>
          <w:sz w:val="28"/>
          <w:szCs w:val="28"/>
        </w:rPr>
        <w:t>sì</w:t>
      </w:r>
      <w:proofErr w:type="spellEnd"/>
      <w:r w:rsidRPr="00AC35B7">
        <w:rPr>
          <w:b/>
          <w:sz w:val="28"/>
          <w:szCs w:val="28"/>
        </w:rPr>
        <w:t xml:space="preserve">  </w:t>
      </w:r>
      <w:proofErr w:type="gramStart"/>
      <w:r w:rsidRPr="00AC35B7">
        <w:rPr>
          <w:b/>
          <w:sz w:val="28"/>
          <w:szCs w:val="28"/>
        </w:rPr>
        <w:t xml:space="preserve">   (</w:t>
      </w:r>
      <w:proofErr w:type="gramEnd"/>
      <w:r w:rsidR="006719EA">
        <w:rPr>
          <w:b/>
          <w:sz w:val="28"/>
          <w:szCs w:val="28"/>
        </w:rPr>
        <w:t>1</w:t>
      </w:r>
      <w:r w:rsidR="00B21785">
        <w:rPr>
          <w:b/>
          <w:sz w:val="28"/>
          <w:szCs w:val="28"/>
        </w:rPr>
        <w:t>5</w:t>
      </w:r>
      <w:r w:rsidRPr="00AC35B7">
        <w:rPr>
          <w:b/>
          <w:sz w:val="28"/>
          <w:szCs w:val="28"/>
        </w:rPr>
        <w:t xml:space="preserve"> </w:t>
      </w:r>
      <w:proofErr w:type="spellStart"/>
      <w:proofErr w:type="gramStart"/>
      <w:r w:rsidRPr="00AC35B7">
        <w:rPr>
          <w:b/>
          <w:sz w:val="28"/>
          <w:szCs w:val="28"/>
        </w:rPr>
        <w:t>punti</w:t>
      </w:r>
      <w:proofErr w:type="spellEnd"/>
      <w:r w:rsidRPr="00AC35B7">
        <w:rPr>
          <w:b/>
          <w:sz w:val="28"/>
          <w:szCs w:val="28"/>
        </w:rPr>
        <w:t xml:space="preserve">)   </w:t>
      </w:r>
      <w:proofErr w:type="gramEnd"/>
      <w:r w:rsidRPr="00AC35B7">
        <w:rPr>
          <w:b/>
          <w:sz w:val="28"/>
          <w:szCs w:val="28"/>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w:t>
      </w:r>
      <w:proofErr w:type="gramStart"/>
      <w:r w:rsidRPr="00AC35B7">
        <w:rPr>
          <w:b/>
          <w:sz w:val="28"/>
          <w:szCs w:val="28"/>
        </w:rPr>
        <w:t xml:space="preserve">   (</w:t>
      </w:r>
      <w:proofErr w:type="gramEnd"/>
      <w:r w:rsidRPr="00AC35B7">
        <w:rPr>
          <w:b/>
          <w:sz w:val="28"/>
          <w:szCs w:val="28"/>
        </w:rPr>
        <w:t xml:space="preserve">0 </w:t>
      </w:r>
      <w:proofErr w:type="spellStart"/>
      <w:r w:rsidRPr="00AC35B7">
        <w:rPr>
          <w:b/>
          <w:sz w:val="28"/>
          <w:szCs w:val="28"/>
        </w:rPr>
        <w:t>punti</w:t>
      </w:r>
      <w:proofErr w:type="spellEnd"/>
      <w:r w:rsidRPr="00AC35B7">
        <w:rPr>
          <w:b/>
          <w:sz w:val="28"/>
          <w:szCs w:val="28"/>
        </w:rPr>
        <w:t xml:space="preserve">)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 xml:space="preserve">sì  </w:t>
      </w:r>
      <w:proofErr w:type="gramStart"/>
      <w:r w:rsidRPr="00B21785">
        <w:rPr>
          <w:b/>
          <w:sz w:val="28"/>
          <w:szCs w:val="28"/>
          <w:lang w:val="it-IT"/>
        </w:rPr>
        <w:t xml:space="preserve">   (</w:t>
      </w:r>
      <w:proofErr w:type="gramEnd"/>
      <w:r w:rsidR="007F4EEB" w:rsidRPr="00B21785">
        <w:rPr>
          <w:b/>
          <w:sz w:val="28"/>
          <w:szCs w:val="28"/>
          <w:lang w:val="it-IT"/>
        </w:rPr>
        <w:t>10</w:t>
      </w:r>
      <w:r w:rsidRPr="00B21785">
        <w:rPr>
          <w:b/>
          <w:sz w:val="28"/>
          <w:szCs w:val="28"/>
          <w:lang w:val="it-IT"/>
        </w:rPr>
        <w:t xml:space="preserve"> </w:t>
      </w:r>
      <w:proofErr w:type="gramStart"/>
      <w:r w:rsidRPr="00B21785">
        <w:rPr>
          <w:b/>
          <w:sz w:val="28"/>
          <w:szCs w:val="28"/>
          <w:lang w:val="it-IT"/>
        </w:rPr>
        <w:t xml:space="preserve">punti)   </w:t>
      </w:r>
      <w:proofErr w:type="gramEnd"/>
      <w:r w:rsidRPr="00B21785">
        <w:rPr>
          <w:b/>
          <w:sz w:val="28"/>
          <w:szCs w:val="28"/>
          <w:lang w:val="it-IT"/>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w:t>
      </w:r>
      <w:proofErr w:type="gramStart"/>
      <w:r w:rsidRPr="00B21785">
        <w:rPr>
          <w:b/>
          <w:sz w:val="28"/>
          <w:szCs w:val="28"/>
          <w:lang w:val="it-IT"/>
        </w:rPr>
        <w:t xml:space="preserve">   (</w:t>
      </w:r>
      <w:proofErr w:type="gramEnd"/>
      <w:r w:rsidRPr="00B21785">
        <w:rPr>
          <w:b/>
          <w:sz w:val="28"/>
          <w:szCs w:val="28"/>
          <w:lang w:val="it-IT"/>
        </w:rPr>
        <w:t xml:space="preserve">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471</Words>
  <Characters>3185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3649</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4</cp:revision>
  <cp:lastPrinted>2023-04-11T06:33:00Z</cp:lastPrinted>
  <dcterms:created xsi:type="dcterms:W3CDTF">2025-11-18T14:33:00Z</dcterms:created>
  <dcterms:modified xsi:type="dcterms:W3CDTF">2025-11-18T14:37:00Z</dcterms:modified>
</cp:coreProperties>
</file>